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can be said regarding the structure of a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structured horizontally.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bureaucracy is void of any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designed with a bottom-up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fails to designate any reporting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structured hierarchically.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16.1.1 - Explain the role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3:56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describes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bureaucracy is a large organization, structured hierarchically, that carries out specific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bureaucracies work in a cyclical fashion with Congress to create and implement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bureaucracies serve 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public bureaucracies report to the president and operate under direction from his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bureaucracies provide financial assistance to the national bureaucracy.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16.1.1 - Explain the role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German sociologist described bureaucracies as highly rational organizations with detailed technical rules based on logical reasoning that enabled large numbers of people to get difficult jobs done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Franz Oppenheimer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Jürgen Habermas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Karl Marx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 Weber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Theodor W. Adorno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16.1.1 - Explain the role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large, complex organization in which employees have specific job responsibilities and work within a hierarchy of authority is called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bureaucracy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16.1.1 - Explain the role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of a government unit, who is quite knowledgeable within their narrow area, and works on specific responsibilities and within a hierarchy of authority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16.1.4 - Identify the essential elements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 to the core of the federal bureaucracy is the presumption that the people who hold bureaucratic positions have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Connections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Expertise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Loyalty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16.1.4 - Identify the essential elements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a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large organization, structured hierarchically, that carries out specific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organization that has major problems when attempting to accomplish its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people who work to enforce policies in a way that prevents quick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large branch of a government that has power to interpret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organizations, but not corporate or university organizations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16.1.1 - Explain the role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bureaucrat who constantly tries to expand his/her budget as a way to demonstrate power is best explained by which model of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Monopolistic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Weberian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16.1.4 - Identify the essential elements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bureaucrat who believes that his/her organization has no competitors and there is no reason to make bureaucracy more efficient subscribes to which model of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Monopolistic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Weberian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16.1.4 - Identify the essential elements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4:05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relationship between the cabinet departments and the branches of the federal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created by the president and report directly to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created by Congress but report directly to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created by the president but report directly to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created by Congress and report directly to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created by Congress, approved by the Supreme Court, and report directly to the president.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Organization of the Executive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16.1.4 - Identify the essential elements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how the major cabinet departments of the federal government were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Through congressional legislation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Constitution was initially ratified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constitutional amendments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executive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Through congressional legislation and by constitutional amendments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Organization of the Executive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16.1.4 - Identify the essential elements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15 major service organizations of the federal government which include Treasury, Agriculture, Education, and more. What kind of departments are these?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Cabinet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Organization of the Executive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16.1.1 - Explain the role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key set of a president’s advisers who are responsible for the areas under their jurisdiction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administration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board of directors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cabinet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committee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Organization of the Executive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16.1.1 - Explain the role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members of the cabinet, who head departments and act as chief advisers to the president on the issues under their jurisdiction, have which of the following titles or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Secretary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House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Commission appointee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Committee member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Organization of the Executive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16.1.4 - Identify the essential elements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If it were necessary to create a new cabinet-level department today, which of the following has the authority to do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secretary of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Office of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Organization of the Executive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16.1.4 - Identify the essential elements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accurate regarding the organization of the executive branch?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independent executive agency is not part of a cabinet department but still reports directly to the president, while a cabinet department exists outside the major departments and is tasked with making and implementing rules within a specific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independent executive agency is not part of a cabinet department but still reports directly to the president, while a government corporation exists outside the major departments and is tasked with making and implementing rules within a specific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independent executive agency is not part of a cabinet department but still reports directly to the president, while an independent regulatory agency exists outside the major departments and is tasked with making and implementing rules within a specific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government corporation is not part of a cabinet department but still reports directly to the president, while an independent executive agency exists outside the major departments and is tasked with making and implementing rules within a specific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government corporation is not part of a cabinet department but still reports directly to the president, while an independent regulatory agency exists outside the major departments and is tasked with making and implementing rules within a specific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7"/>
              <w:gridCol w:w="6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Organization of the Executive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16.2.3 - Identify the degree of power the president has over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Security Administration, Small Business Administration, and the Smithsonian Institution are examples of what type of organization within the executive branch?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Cabinet departments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executive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regulatory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subject to regulation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Organization of the Executive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16.1.4 - Identify the essential elements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did the Pendleton Act accomplish?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Extended federal civil service protections to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Reorganized the federal government and exempt a substantial number of government employees from civil service protections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the number of government employees selected by the spoils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Established the principle of employment on the basis of open competitive examinations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Established a merit system during the Civil War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7"/>
              <w:gridCol w:w="6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16.2.3 - Identify the degree of power the president has over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the civil service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limits on the merit system came from the Pendleton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Office of Personnel Management plays a large role in securing civil service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Reform of the civil service first began under President Jimmy Carter in 1978.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1993, civil service employees are not allowed to participate in voter registration drives.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Today, civil service employees may not make donations to political campaigns.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legislation created the civil service system and placed limits on the spoils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Postal Service Act of 1792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Pendleton Act of 1883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Sherman Antitrust Act of 1887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Taft-Hartley Act of 1939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Service Reform Act of 1978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response to the assassination of President Garfield, Congress passed which of the following acts that established a merit- and performance-based system for federal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Merit System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Pendleton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Bryce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Dawes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Smoot-Hartley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organizations was created by the Pendleton Act to administer entrance exams for the federal civil service and set standards for promotion based on merit?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Foreign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Trade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Civil Service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Merit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Civil Service is designed to protect employees from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Partisanship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oversight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reform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legislation, enacted in 1978, encouraged cooperation between political appointees and civil servants, making sure that each was held accountable for decision making, and created the Office of Personnel Management (OPM) to oversee both categories of federal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Procedures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Service Reform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in the Sunshine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Hatch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Pendleton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basis for hiring decisions in the civil service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Patriotism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Patronage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civil service system was created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equal partisanship in filling government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greater congressional control of the bureaucracy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presidential control over the bureaucracy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amount of politics in awarding government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Discourage incompetent job applicants from seeking government 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Why was the Hatch Act adopted by Congress in 1939?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encourage federal employees to run for state but not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prevent federal employees from switching political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prohibit federal employees from active involvement in political campaigns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increase federal employee participation in running voter registration drives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establish a patronage system during the Great Depression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president is elected who has a different party affiliation than the current president, the new president staffs the federal government with political supporters and friends. Which of the following does this describe?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civil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merit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Weber's model of bureaucracy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spoils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Corrupt bargaining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employee who engages in which of the following activities would be in violation of the Hatch Act of 1939?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Participating in the political management of campaigns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Receiving Social Security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Securing a mortgage from a national bank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Speaking poorly about past or present administrations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Voting in primary elections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employee who was appointed by the president with the explicit task of carrying out the president's political and partisan agenda would be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political appointee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merit system appointee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Pendleton Act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civil service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career civil servant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7"/>
              <w:gridCol w:w="6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16.2.3 - Identify the degree of power the president has over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central feature of the civil service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Merit-based, nonpolitical employment and 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fitting of job openings to agencies’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elaborate job classifications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separation of political and nonpolitical positions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nonpunitive, competitive promotion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president first implemented the spoils system of bureaucratic appointments?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John Adams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Franklin Roosevelt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Teddy Roosevelt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Richard Nixon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Andrew Jackson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7"/>
              <w:gridCol w:w="6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16.2.3 - Identify the degree of power the president has over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it difficult to change the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presidents do not aspire to making major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lengthy appeals process makes it hard to fire civil servants.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clear to whom bureaucrats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bureaucracy makes its own rules, leading to self-protection.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president replaces the entire bureaucratic staff, leading to a lack of experience.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4"/>
              <w:gridCol w:w="6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16.3.5 - Explain how different entities are able to keep the bureaucracy accountable.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did the Government in the Sunshine Act require?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all federal agencies run by committees conduct their business regularly in public session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all federal agencies terminate after five years unless Congress grants the agency an extension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all federal agencies hold at least half of their public meetings outside Washington, D.C.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at least 40% of upper-level positions within an agency be filled by females or ethnic minorities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all federal agency meetings on personnel problems or court proceedings be held in public session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4"/>
              <w:gridCol w:w="6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16.3.5 - Explain how different entities are able to keep the bureaucracy accountable.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Freedom of Information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requires government agencies to notify the media if they are exceeding their budget for the fiscal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requires federal agencies to disclose information on file about an individual to that individual upon his or her request.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for a statute of limitations on the Government in the Sunshine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requires executive agencies to release information to congressional oversight committees.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repealed after 9/11.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0"/>
              <w:gridCol w:w="6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16.3.6 - Explain the trade-off between efficiency and transparency.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the Whistleblower Protection Act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whistleblowers to take time off from their jobs if they were concerned with actions of their supervisors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the government to prosecute whistleblowers whose accusations have been unfounded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Penalize federal bureaucrats who participate in political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Prohibits reprisals against whistleblowers by their superiors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a relatively swift method for firing civil servants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0"/>
              <w:gridCol w:w="6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16.3.6 - Explain the trade-off between efficiency and transparency.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whistleblower is a person who does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Finds ways to blame others to cover for his or her inadequacies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Brings to public attention gross governmental inefficiency or illegal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hired in excess of the true labor requirements of an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Serves in the office of the ombudsman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Leaks the contents of a presidential speech to the press before it is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0"/>
              <w:gridCol w:w="6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16.3.6 - Explain the trade-off between efficiency and transparency.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1966, what legislation established a procedure by which ordinary citizens can request documents and reports from the federal government directly by paying a nominal fee, so long as the documents are not classified?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Freedom of Information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in the Sunshine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Hatch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Pendleton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Disclosure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0"/>
              <w:gridCol w:w="6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16.3.6 - Explain the trade-off between efficiency and transparency.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8:15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1976, Congress enacted what legislation to increase transparency by requiring that government agencies hold open forums to allow the public to comment on their decisions, regulations, and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Freedom of Information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in the Sunshine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Hatch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Pendleton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Disclosure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0"/>
              <w:gridCol w:w="6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16.3.6 - Explain the trade-off between efficiency and transparency.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To encourage more candid disclosure of wrongdoing in federal agencies, what legislation did Congress pass in 1989?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Securities and Exchange Commission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Whistleblower Protection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Relief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Pendleton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Disclosure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4"/>
              <w:gridCol w:w="6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16.3.5 - Explain how different entities are able to keep the bureaucracy accountable.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government department decides to make use of privatization, it plans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 government services with services provided by private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federal loan guarantees to private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Hire private citizens into the civil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 federal government services with state or local government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Hire private investigators to search for corruption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7"/>
              <w:gridCol w:w="6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16.4.2 - Identify ways in which the bureaucracy has been emulating the private sector in recent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Rather than hire federal workers to make infrastructure repairs to interstate highways, the government contracted with local construction companies in the affected areas to complete the work. This an example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Deregulating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7"/>
              <w:gridCol w:w="6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16.4.2 - Identify ways in which the bureaucracy has been emulating the private sector in recent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privatization?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contracts with a private firm to operate a youth detention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private business receives funding from the government to buy fair-trade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requires a hospital to purchase liability insurance through a government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public library receives a grant from the government to update its civics book collection.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private business is able to reduce its overall spending by outsourcing some production to a government agency.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7"/>
              <w:gridCol w:w="6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16.4.2 - Identify ways in which the bureaucracy has been emulating the private sector in recent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official published record of all executive branch rules, regulations, and orders is referred to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Administrative Register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Congressional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Register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Official Record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16.3.2 - Explain the regulatory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rules that guide the operation of government programs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Advisories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papers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16.3.2 - Explain the regulatory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Putting specific policies into operation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policy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Incrementalism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16.3.2 - Explain the regulatory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sets limits on ingredients found in prescription medications or on factory emissions, this would be an example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referendum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initiative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16.3.2 - Explain the regulatory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Congress disagree with the operations of a particular department within the federal bureaucracy and want to force changes. What means do they have to exercise some control over that department?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Authority to select high-level bureaucrats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Authority to extend or limit appropriations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Authority to fire bureaucrats for not executing policy passed by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to find agency actions unconstitutional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to appoint agency heads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4"/>
              <w:gridCol w:w="6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16.3.5 - Explain how different entities are able to keep the bureaucracy accountable.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Congress is unhappy with an agency or department, how can Congress punish or otherwise exert control over that 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cutting its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personally suing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appointing a nominee to a top agency post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implementing one of the agency's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asking for a pocket veto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4"/>
              <w:gridCol w:w="6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16.3.5 - Explain how different entities are able to keep the bureaucracy accountable.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responsible for the traditional oversight of the national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Electoral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Intelligence Agency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4"/>
              <w:gridCol w:w="6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16.3.5 - Explain how different entities are able to keep the bureaucracy accountable.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explains why bureaucratic agencies often decide for themselves how to carry out the wishes of Congress?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Legislation is often too vague to effectively guide the bureaucracy.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Presidents want to use the bureaucracy to circumvent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enabled to do so by the legislation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Legislation is often too vague to effectively guide the bureaucracy and presidents want to use the bureaucracy to circumvent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Legislation is often too vague to effectively guide the bureaucracy and they are enabled to do so by the legislation itself.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16.3.2 - Explain the regulatory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makes up the three-way relationship known as an iron triangle?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interests, citizen activists, and government interest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Lobbyists, interest groups, and court cases used to promote government action to help the interest of these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groups, legislators, and members of the bureaucracy working to promote and protect their mutual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interest groups, and voters who want their candidates to 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Citizens who have contacted members of Congress, presidential advisors, and members of the federal bureaucracy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16.3.2 - Explain the regulatory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role of the bureaucracy has changed over the history of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16.1.1 - Explain the role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 of bureaucracy and why bureaucracies are necessary.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16.1.1 - Explain the role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reasons for the major growth of the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0"/>
              <w:gridCol w:w="62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16.1.2 - Examine the reasons for the growth of the bureaucracy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presidents find the bureaucracy is not always as responsive to their preferences and policy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4"/>
              <w:gridCol w:w="6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Nature and Scope of the Federal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16.2.3 - Identify the degree of power the president has over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cabinet-level departments and the roles of the cabinet secretaries.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Organization of the Executive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16.1.4 - Identify the essential elements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four different types of governmental organizations and the functions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Organization of the Executive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16.1.4 - Identify the essential elements of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ways in which political participation and affiliation of federal employees has changed under the spoils system, the Hatch Act, and the 1993 Federal Employees Political Activities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evolution of the civil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a political appointee and a civil servant.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and effect of the Pendleton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history of attempts to reform the process of how individuals get positions in the federal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Staffing the Bureaucracy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16.2.2 - Identify the size and role of the civil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and goals of sunshine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7"/>
              <w:gridCol w:w="6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16.3.6 - Explain the trade-off between efficiency and transparency.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both sides of the issue of the privatization of government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3"/>
              <w:gridCol w:w="6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16.4.2 - Identify ways in which the bureaucracy has been emulating the private sector in recent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costs and benefits of the privatization of federal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3"/>
              <w:gridCol w:w="6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Modern Attempts at Bureaucratic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16.4.2 - Identify ways in which the bureaucracy has been emulating the private sector in recent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challenges involved in implementing regulations.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16.3.2 - Explain the regulatory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Congress attempts to control the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1"/>
              <w:gridCol w:w="6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16.3.5 - Explain how different entities are able to keep the bureaucracy accountable.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Contrast the three models of bureaucracy and explain how these theories describe the functions of the bureaucracy.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0"/>
              <w:gridCol w:w="62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Bureaucrats as Politicians and Policymakers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16.1.2 - Examine the reasons for the growth of the bureaucracy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1:42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13 - The Executive Branch</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 The Executive Branch</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